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63" w:rsidRPr="00B96B00" w:rsidRDefault="00F65363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bookmarkStart w:id="0" w:name="_GoBack"/>
      <w:bookmarkEnd w:id="0"/>
      <w:r>
        <w:rPr>
          <w:b/>
          <w:bCs/>
          <w:color w:val="215868"/>
          <w:sz w:val="36"/>
          <w:szCs w:val="36"/>
        </w:rPr>
        <w:t>Na dobry początek</w:t>
      </w:r>
    </w:p>
    <w:p w:rsidR="00F65363" w:rsidRDefault="00F65363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  <w:r w:rsidRPr="008D4685"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 xml:space="preserve">Ile razy </w:t>
      </w:r>
      <w:r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>podkreślona liczba się powtarza</w:t>
      </w:r>
      <w:r w:rsidRPr="008D4685">
        <w:rPr>
          <w:rFonts w:ascii="Cambria" w:eastAsia="Times New Roman" w:hAnsi="Cambria" w:cs="Cambria"/>
          <w:color w:val="215868"/>
          <w:kern w:val="28"/>
          <w:sz w:val="36"/>
          <w:szCs w:val="36"/>
          <w:lang w:eastAsia="pl-PL"/>
        </w:rPr>
        <w:t>?</w:t>
      </w:r>
    </w:p>
    <w:p w:rsidR="00F65363" w:rsidRDefault="00F65363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</w:p>
    <w:tbl>
      <w:tblPr>
        <w:tblW w:w="0" w:type="auto"/>
        <w:tblInd w:w="-68" w:type="dxa"/>
        <w:tblBorders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179"/>
        <w:gridCol w:w="1180"/>
        <w:gridCol w:w="1179"/>
        <w:gridCol w:w="1180"/>
        <w:gridCol w:w="1179"/>
        <w:gridCol w:w="1180"/>
        <w:gridCol w:w="1179"/>
        <w:gridCol w:w="1180"/>
      </w:tblGrid>
      <w:tr w:rsidR="003A3D83" w:rsidRPr="009A55CF" w:rsidTr="003A3D83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85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26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72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34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21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68</w:t>
            </w:r>
          </w:p>
        </w:tc>
      </w:tr>
      <w:tr w:rsidR="003A3D83" w:rsidRPr="009A55CF" w:rsidTr="003A3D83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u w:val="single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u w:val="single"/>
                <w:lang w:eastAsia="pl-PL"/>
              </w:rPr>
              <w:t>53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27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20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18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79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35</w:t>
            </w:r>
          </w:p>
        </w:tc>
      </w:tr>
      <w:tr w:rsidR="003A3D83" w:rsidRPr="009A55CF" w:rsidTr="003A3D83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67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49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18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</w:tr>
      <w:tr w:rsidR="003A3D83" w:rsidRPr="009A55CF" w:rsidTr="003A3D83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50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78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49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50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24</w:t>
            </w:r>
          </w:p>
        </w:tc>
      </w:tr>
      <w:tr w:rsidR="003A3D83" w:rsidRPr="009A55CF" w:rsidTr="003A3D83">
        <w:trPr>
          <w:trHeight w:val="765"/>
        </w:trPr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96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28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47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36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15</w:t>
            </w:r>
          </w:p>
        </w:tc>
        <w:tc>
          <w:tcPr>
            <w:tcW w:w="1179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53</w:t>
            </w:r>
          </w:p>
        </w:tc>
        <w:tc>
          <w:tcPr>
            <w:tcW w:w="1180" w:type="dxa"/>
            <w:shd w:val="clear" w:color="auto" w:fill="FFD7E7"/>
            <w:vAlign w:val="center"/>
          </w:tcPr>
          <w:p w:rsidR="00F65363" w:rsidRPr="003A3D83" w:rsidRDefault="00F65363" w:rsidP="003A3D83">
            <w:pPr>
              <w:spacing w:line="240" w:lineRule="auto"/>
              <w:jc w:val="center"/>
              <w:rPr>
                <w:rFonts w:ascii="Cambria" w:eastAsia="Times New Roman" w:hAnsi="Cambria"/>
                <w:color w:val="FF6600"/>
                <w:kern w:val="28"/>
                <w:sz w:val="36"/>
                <w:szCs w:val="36"/>
                <w:lang w:eastAsia="pl-PL"/>
              </w:rPr>
            </w:pPr>
            <w:r w:rsidRPr="003A3D83">
              <w:rPr>
                <w:rFonts w:ascii="Cambria" w:eastAsia="Times New Roman" w:hAnsi="Cambria" w:cs="Cambria"/>
                <w:color w:val="FF6600"/>
                <w:kern w:val="28"/>
                <w:sz w:val="36"/>
                <w:szCs w:val="36"/>
                <w:lang w:eastAsia="pl-PL"/>
              </w:rPr>
              <w:t>99</w:t>
            </w:r>
          </w:p>
        </w:tc>
      </w:tr>
    </w:tbl>
    <w:p w:rsidR="00F65363" w:rsidRPr="008D4685" w:rsidRDefault="00F65363" w:rsidP="008D4685">
      <w:pPr>
        <w:spacing w:line="360" w:lineRule="auto"/>
        <w:rPr>
          <w:rFonts w:ascii="Cambria" w:eastAsia="Times New Roman" w:hAnsi="Cambria"/>
          <w:color w:val="215868"/>
          <w:kern w:val="28"/>
          <w:sz w:val="36"/>
          <w:szCs w:val="36"/>
          <w:lang w:eastAsia="pl-PL"/>
        </w:rPr>
      </w:pPr>
    </w:p>
    <w:sectPr w:rsidR="00F65363" w:rsidRPr="008D4685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83" w:rsidRDefault="003A3D83">
      <w:pPr>
        <w:spacing w:after="0" w:line="240" w:lineRule="auto"/>
      </w:pPr>
      <w:r>
        <w:separator/>
      </w:r>
    </w:p>
  </w:endnote>
  <w:endnote w:type="continuationSeparator" w:id="0">
    <w:p w:rsidR="003A3D83" w:rsidRDefault="003A3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83" w:rsidRDefault="003A3D83">
      <w:pPr>
        <w:spacing w:after="0" w:line="240" w:lineRule="auto"/>
      </w:pPr>
      <w:r>
        <w:separator/>
      </w:r>
    </w:p>
  </w:footnote>
  <w:footnote w:type="continuationSeparator" w:id="0">
    <w:p w:rsidR="003A3D83" w:rsidRDefault="003A3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363" w:rsidRDefault="003A3D83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F65363" w:rsidRPr="002C4363" w:rsidRDefault="00F65363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F65363" w:rsidRPr="002C4363" w:rsidRDefault="00F65363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F65363" w:rsidRDefault="00F65363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7F7DFB"/>
    <w:multiLevelType w:val="hybridMultilevel"/>
    <w:tmpl w:val="B93EF1EC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9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6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25"/>
  </w:num>
  <w:num w:numId="28">
    <w:abstractNumId w:val="24"/>
  </w:num>
  <w:num w:numId="29">
    <w:abstractNumId w:val="14"/>
  </w:num>
  <w:num w:numId="30">
    <w:abstractNumId w:val="26"/>
  </w:num>
  <w:num w:numId="31">
    <w:abstractNumId w:val="21"/>
  </w:num>
  <w:num w:numId="32">
    <w:abstractNumId w:val="7"/>
  </w:num>
  <w:num w:numId="33">
    <w:abstractNumId w:val="8"/>
  </w:num>
  <w:num w:numId="34">
    <w:abstractNumId w:val="22"/>
  </w:num>
  <w:num w:numId="35">
    <w:abstractNumId w:val="19"/>
  </w:num>
  <w:num w:numId="36">
    <w:abstractNumId w:val="23"/>
  </w:num>
  <w:num w:numId="37">
    <w:abstractNumId w:val="16"/>
  </w:num>
  <w:num w:numId="38">
    <w:abstractNumId w:val="15"/>
  </w:num>
  <w:num w:numId="39">
    <w:abstractNumId w:val="18"/>
  </w:num>
  <w:num w:numId="40">
    <w:abstractNumId w:val="20"/>
  </w:num>
  <w:num w:numId="41">
    <w:abstractNumId w:val="5"/>
  </w:num>
  <w:num w:numId="42">
    <w:abstractNumId w:val="11"/>
  </w:num>
  <w:num w:numId="43">
    <w:abstractNumId w:val="9"/>
  </w:num>
  <w:num w:numId="44">
    <w:abstractNumId w:val="17"/>
  </w:num>
  <w:num w:numId="45">
    <w:abstractNumId w:val="6"/>
  </w:num>
  <w:num w:numId="46">
    <w:abstractNumId w:val="12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A3D83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43463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363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7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7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graniastosłupa.</cp:keywords>
  <cp:lastModifiedBy>Ania</cp:lastModifiedBy>
  <cp:revision>4</cp:revision>
  <cp:lastPrinted>2013-08-26T00:18:00Z</cp:lastPrinted>
  <dcterms:created xsi:type="dcterms:W3CDTF">2013-08-23T21:02:00Z</dcterms:created>
  <dcterms:modified xsi:type="dcterms:W3CDTF">2013-08-26T00:19:00Z</dcterms:modified>
</cp:coreProperties>
</file>